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7B" w:rsidRDefault="009149B5" w:rsidP="00C123B1">
      <w:pPr>
        <w:rPr>
          <w:rFonts w:ascii="Cambria" w:hAnsi="Cambria" w:cs="Cambria"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24.5pt;margin-top:-34.25pt;width:132pt;height:132pt;rotation:710465fd;z-index:-3" wrapcoords="-123 0 -123 21477 21600 21477 21600 0 -123 0">
            <v:imagedata r:id="rId8" o:title=""/>
            <w10:wrap type="tight"/>
          </v:shape>
        </w:pict>
      </w:r>
    </w:p>
    <w:p w:rsidR="0082357B" w:rsidRPr="000261E6" w:rsidRDefault="0082357B" w:rsidP="000261E6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ZADANIA</w:t>
      </w:r>
    </w:p>
    <w:p w:rsidR="0082357B" w:rsidRDefault="0082357B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2357B" w:rsidRDefault="009149B5" w:rsidP="009149B5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253pt;margin-top:67.35pt;width:159.5pt;height:3in;z-index:2" fillcolor="#6f6" strokecolor="green">
            <v:shadow on="t" type="perspective" opacity=".5" origin=".5,.5" offset="0,0" matrix=",-92680f,,,,-95367431641e-17"/>
          </v:shape>
        </w:pict>
      </w:r>
      <w:r w:rsidR="0082357B" w:rsidRPr="006854F3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Obwód trójkąta równoramiennego wynosi 96 cm. Ramię jest o 3 cm dłuższe od podstawy. Oblicz długości boków tego trójkąta.</w:t>
      </w:r>
    </w:p>
    <w:p w:rsidR="0082357B" w:rsidRDefault="0082357B" w:rsidP="00811777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2357B" w:rsidRDefault="0082357B" w:rsidP="00811777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bookmarkStart w:id="0" w:name="_GoBack"/>
      <w:bookmarkEnd w:id="0"/>
    </w:p>
    <w:p w:rsidR="0082357B" w:rsidRDefault="0082357B" w:rsidP="00811777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2357B" w:rsidRDefault="0082357B" w:rsidP="00811777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2357B" w:rsidRDefault="0082357B" w:rsidP="00811777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2357B" w:rsidRPr="006854F3" w:rsidRDefault="0082357B" w:rsidP="00811777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82357B" w:rsidRPr="00224D5B" w:rsidRDefault="0082357B" w:rsidP="009149B5">
      <w:pPr>
        <w:numPr>
          <w:ilvl w:val="0"/>
          <w:numId w:val="6"/>
        </w:numPr>
        <w:spacing w:line="360" w:lineRule="auto"/>
        <w:rPr>
          <w:noProof/>
          <w:kern w:val="28"/>
          <w:lang w:eastAsia="pl-PL"/>
        </w:rPr>
      </w:pPr>
      <w:r w:rsidRPr="006854F3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Jeden bok równoległoboku jest 3 razy dłuższy od drugiego boku. Oblicz długości boków równoległoboku, jeżeli jego obwód równa się 60 cm.</w:t>
      </w:r>
    </w:p>
    <w:p w:rsidR="0082357B" w:rsidRDefault="009149B5" w:rsidP="00224D5B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0" type="#_x0000_t111" style="position:absolute;margin-left:16.5pt;margin-top:34.75pt;width:418pt;height:1in;z-index:3" fillcolor="#36f" strokecolor="#33c">
            <v:shadow on="t" type="perspective" opacity=".5" origin="-.5,.5" offset="0,0" matrix=",-56756f,,.5"/>
          </v:shape>
        </w:pict>
      </w:r>
    </w:p>
    <w:p w:rsidR="0082357B" w:rsidRPr="00FA6266" w:rsidRDefault="0082357B" w:rsidP="00224D5B">
      <w:pPr>
        <w:spacing w:line="360" w:lineRule="auto"/>
        <w:rPr>
          <w:noProof/>
          <w:kern w:val="28"/>
          <w:lang w:eastAsia="pl-PL"/>
        </w:rPr>
      </w:pPr>
    </w:p>
    <w:sectPr w:rsidR="0082357B" w:rsidRPr="00FA6266" w:rsidSect="001400E4">
      <w:headerReference w:type="default" r:id="rId9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B5" w:rsidRDefault="009149B5">
      <w:pPr>
        <w:spacing w:after="0" w:line="240" w:lineRule="auto"/>
      </w:pPr>
      <w:r>
        <w:separator/>
      </w:r>
    </w:p>
  </w:endnote>
  <w:endnote w:type="continuationSeparator" w:id="0">
    <w:p w:rsidR="009149B5" w:rsidRDefault="00914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B5" w:rsidRDefault="009149B5">
      <w:pPr>
        <w:spacing w:after="0" w:line="240" w:lineRule="auto"/>
      </w:pPr>
      <w:r>
        <w:separator/>
      </w:r>
    </w:p>
  </w:footnote>
  <w:footnote w:type="continuationSeparator" w:id="0">
    <w:p w:rsidR="009149B5" w:rsidRDefault="00914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57B" w:rsidRDefault="009149B5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82357B" w:rsidRPr="002C4363" w:rsidRDefault="0082357B">
                <w:pPr>
                  <w:jc w:val="center"/>
                  <w:rPr>
                    <w:color w:val="FFFFFF"/>
                  </w:rPr>
                </w:pPr>
                <w:r w:rsidRPr="00CC7C6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zadań tekstowych z zastosowaniem równań</w:t>
                </w: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 xml:space="preserve"> – figury geometryczne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82357B" w:rsidRPr="002C4363" w:rsidRDefault="0082357B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82357B" w:rsidRDefault="0082357B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60404EC8"/>
    <w:multiLevelType w:val="hybridMultilevel"/>
    <w:tmpl w:val="37DEC3D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6755C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24D5B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2A82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B20EB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4DC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4AD"/>
    <w:rsid w:val="006369DA"/>
    <w:rsid w:val="00637734"/>
    <w:rsid w:val="00652825"/>
    <w:rsid w:val="006541E7"/>
    <w:rsid w:val="00656333"/>
    <w:rsid w:val="0066326B"/>
    <w:rsid w:val="006646CA"/>
    <w:rsid w:val="00670B64"/>
    <w:rsid w:val="00674085"/>
    <w:rsid w:val="006854F3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1667"/>
    <w:rsid w:val="007B4978"/>
    <w:rsid w:val="007D0166"/>
    <w:rsid w:val="007E71C0"/>
    <w:rsid w:val="007F6C9E"/>
    <w:rsid w:val="007F6E27"/>
    <w:rsid w:val="007F7E19"/>
    <w:rsid w:val="00807254"/>
    <w:rsid w:val="00811777"/>
    <w:rsid w:val="00815B14"/>
    <w:rsid w:val="00822FD0"/>
    <w:rsid w:val="0082357B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149B5"/>
    <w:rsid w:val="00923D27"/>
    <w:rsid w:val="0092452D"/>
    <w:rsid w:val="009306AC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2531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C5C81"/>
    <w:rsid w:val="00AD0E2A"/>
    <w:rsid w:val="00AD213D"/>
    <w:rsid w:val="00AF7E19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2CB1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82F2A"/>
    <w:rsid w:val="00F93220"/>
    <w:rsid w:val="00FA0416"/>
    <w:rsid w:val="00FA3D50"/>
    <w:rsid w:val="00FA6266"/>
    <w:rsid w:val="00FC3E79"/>
    <w:rsid w:val="00FC485E"/>
    <w:rsid w:val="00FE038A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98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7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rozwiązań, kąty obwód</cp:keywords>
  <cp:lastModifiedBy>Ania</cp:lastModifiedBy>
  <cp:revision>6</cp:revision>
  <cp:lastPrinted>2013-08-26T19:33:00Z</cp:lastPrinted>
  <dcterms:created xsi:type="dcterms:W3CDTF">2013-08-22T17:32:00Z</dcterms:created>
  <dcterms:modified xsi:type="dcterms:W3CDTF">2013-08-26T19:33:00Z</dcterms:modified>
</cp:coreProperties>
</file>